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BE1C95">
      <w:pPr>
        <w:pStyle w:val="5"/>
      </w:pPr>
      <w:bookmarkStart w:id="0" w:name="_GoBack"/>
      <w:bookmarkEnd w:id="0"/>
      <w:r>
        <w:rPr>
          <w:rFonts w:hint="eastAsia"/>
        </w:rPr>
        <w:t>4G</w:t>
      </w:r>
      <w:r>
        <w:t>0</w:t>
      </w:r>
      <w:r>
        <w:rPr>
          <w:rFonts w:hint="eastAsia"/>
        </w:rPr>
        <w:t>9V2.0</w:t>
      </w:r>
      <w:r>
        <w:t xml:space="preserve"> Upgrade </w:t>
      </w:r>
      <w:r>
        <w:rPr>
          <w:rFonts w:hint="eastAsia"/>
        </w:rPr>
        <w:t>Note</w:t>
      </w:r>
    </w:p>
    <w:p w14:paraId="609EE161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2.0</w:t>
      </w:r>
    </w:p>
    <w:p w14:paraId="4B848A69">
      <w:pPr>
        <w:spacing w:line="360" w:lineRule="auto"/>
        <w:rPr>
          <w:rFonts w:hint="eastAsia" w:ascii="Arial" w:hAnsi="Arial" w:eastAsia="宋体" w:cs="Arial"/>
          <w:color w:val="394351"/>
          <w:szCs w:val="21"/>
          <w:shd w:val="clear" w:color="auto" w:fill="FFFFFF"/>
          <w:lang w:val="en-US" w:eastAsia="zh-CN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  <w:lang w:val="en-US" w:eastAsia="zh-CN"/>
        </w:rPr>
        <w:t>0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4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9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1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0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  <w:lang w:val="en-US" w:eastAsia="zh-CN"/>
        </w:rPr>
        <w:t>4</w:t>
      </w:r>
    </w:p>
    <w:p w14:paraId="4BEF1360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Upgrade Notes:</w:t>
      </w:r>
    </w:p>
    <w:p w14:paraId="2F81C680">
      <w:pPr>
        <w:pStyle w:val="8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This firmware is only fit for 4G0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9V2.0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</w:t>
      </w: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 xml:space="preserve"> 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16.03.07.xx more.</w:t>
      </w:r>
    </w:p>
    <w:p w14:paraId="29F90C31">
      <w:pPr>
        <w:ind w:firstLine="420" w:firstLineChars="0"/>
        <w:rPr>
          <w:color w:val="FF0000"/>
        </w:rPr>
      </w:pPr>
      <w:r>
        <w:rPr>
          <w:color w:val="FF0000"/>
        </w:rPr>
        <w:t xml:space="preserve">Note: Please confirm the hardware version in device GUI: </w:t>
      </w:r>
      <w:r>
        <w:rPr>
          <w:b/>
          <w:bCs/>
          <w:color w:val="FF0000"/>
        </w:rPr>
        <w:t>Basic Information-&gt;Hardware Version</w:t>
      </w:r>
      <w:r>
        <w:rPr>
          <w:color w:val="FF0000"/>
        </w:rPr>
        <w:t xml:space="preserve"> before upgrade</w:t>
      </w:r>
    </w:p>
    <w:p w14:paraId="3389BAB1">
      <w:pPr>
        <w:pStyle w:val="8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2EBC2AAB">
      <w:pPr>
        <w:pStyle w:val="8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device.</w:t>
      </w:r>
    </w:p>
    <w:p w14:paraId="03E8FFCB">
      <w:pPr>
        <w:pStyle w:val="8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39823515"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7AEB6293">
      <w:pPr>
        <w:pStyle w:val="8"/>
        <w:numPr>
          <w:ilvl w:val="0"/>
          <w:numId w:val="0"/>
        </w:numPr>
        <w:ind w:leftChars="0"/>
        <w:rPr>
          <w:rFonts w:hint="eastAsia" w:ascii="Arial" w:hAnsi="Arial" w:cs="Arial"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1. Fix some bugs</w:t>
      </w:r>
    </w:p>
    <w:p w14:paraId="04B5B9BD">
      <w:pPr>
        <w:pStyle w:val="8"/>
        <w:numPr>
          <w:ilvl w:val="0"/>
          <w:numId w:val="0"/>
        </w:numPr>
        <w:ind w:left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2. Fix the problem that the device receives short and long messages abnormally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450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mZWM0MGFmNmZiMDk5MDkwOGQ0OWIxZDUwN2UxZWQifQ=="/>
  </w:docVars>
  <w:rsids>
    <w:rsidRoot w:val="00000000"/>
    <w:rsid w:val="0FB26700"/>
    <w:rsid w:val="25C60285"/>
    <w:rsid w:val="6106132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</w:pPr>
  </w:style>
  <w:style w:type="paragraph" w:styleId="4">
    <w:name w:val="header"/>
    <w:basedOn w:val="1"/>
    <w:link w:val="11"/>
    <w:unhideWhenUsed/>
    <w:uiPriority w:val="99"/>
    <w:pPr>
      <w:tabs>
        <w:tab w:val="center" w:pos="4153"/>
        <w:tab w:val="right" w:pos="8306"/>
      </w:tabs>
    </w:pPr>
  </w:style>
  <w:style w:type="paragraph" w:styleId="5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ascii="Calibri Light" w:hAnsi="Calibri Light" w:eastAsia="宋体" w:cs="黑体"/>
      <w:b/>
      <w:bCs/>
      <w:sz w:val="32"/>
      <w:szCs w:val="32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标题 Char"/>
    <w:basedOn w:val="7"/>
    <w:link w:val="5"/>
    <w:uiPriority w:val="10"/>
    <w:rPr>
      <w:rFonts w:ascii="Calibri Light" w:hAnsi="Calibri Light" w:eastAsia="宋体" w:cs="黑体"/>
      <w:b/>
      <w:bCs/>
      <w:sz w:val="32"/>
      <w:szCs w:val="32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7"/>
    <w:link w:val="4"/>
    <w:uiPriority w:val="99"/>
    <w:rPr>
      <w:rFonts w:ascii="Calibri" w:hAnsi="Calibri" w:eastAsia="宋体" w:cs="黑体"/>
      <w:kern w:val="2"/>
      <w:sz w:val="21"/>
      <w:szCs w:val="22"/>
    </w:rPr>
  </w:style>
  <w:style w:type="character" w:customStyle="1" w:styleId="12">
    <w:name w:val="页脚 Char"/>
    <w:basedOn w:val="7"/>
    <w:link w:val="3"/>
    <w:uiPriority w:val="99"/>
    <w:rPr>
      <w:rFonts w:ascii="Calibri" w:hAnsi="Calibri" w:eastAsia="宋体" w:cs="黑体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96</Words>
  <Characters>511</Characters>
  <Lines>6</Lines>
  <Paragraphs>1</Paragraphs>
  <TotalTime>4</TotalTime>
  <ScaleCrop>false</ScaleCrop>
  <LinksUpToDate>false</LinksUpToDate>
  <CharactersWithSpaces>596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2022-07-22T10:48:00Z</dcterms:created>
  <dc:creator>刘海强</dc:creator>
  <cp:lastModifiedBy>枫</cp:lastModifiedBy>
  <dcterms:modified xsi:type="dcterms:W3CDTF">2024-10-24T03:35:43Z</dcterms:modified>
  <dc:title>4G09V2.0 Upgrade Note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1B155B7317B945BAA907568EA6279A5F_13</vt:lpwstr>
  </property>
</Properties>
</file>